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5FB671-A2C9-4431-9E5B-83ADCB5F3001}"/>
</file>

<file path=customXml/itemProps3.xml><?xml version="1.0" encoding="utf-8"?>
<ds:datastoreItem xmlns:ds="http://schemas.openxmlformats.org/officeDocument/2006/customXml" ds:itemID="{1ACDE382-B598-4E53-8593-EC7D9F289745}"/>
</file>

<file path=customXml/itemProps4.xml><?xml version="1.0" encoding="utf-8"?>
<ds:datastoreItem xmlns:ds="http://schemas.openxmlformats.org/officeDocument/2006/customXml" ds:itemID="{58292AB5-74C8-489E-A2C4-86B4BFD409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